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Sicherungskasten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97040163" name="677948e0-d99d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00260002" name="677948e0-d99d-11f0-b9f0-0171f836fa3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4181232" name="6d8bd9a0-d99d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8726004" name="6d8bd9a0-d99d-11f0-b9f0-0171f836fa3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Decke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Deckenplatten Holz</w:t>
            </w:r>
          </w:p>
          <w:p>
            <w:pPr>
              <w:spacing w:before="0" w:after="0"/>
            </w:pPr>
            <w:r>
              <w:t>Platten geschraubt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75100384" name="b606d7c0-d99d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67745336" name="b606d7c0-d99d-11f0-b9f0-0171f836fa3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44871434" name="bef22b00-d99d-11f0-b9f0-0171f836fa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57935251" name="bef22b00-d99d-11f0-b9f0-0171f836fa3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638</w:t>
          </w:r>
        </w:p>
        <w:p>
          <w:pPr>
            <w:spacing w:before="0" w:after="0"/>
          </w:pPr>
          <w:r>
            <w:t>DN 638 Lärchenwaldweg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